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D2D8" w14:textId="77777777" w:rsidR="0048212B" w:rsidRDefault="003E28A9">
      <w:pPr>
        <w:pStyle w:val="Title"/>
      </w:pPr>
      <w:r>
        <w:t>Test Closure Report Template</w:t>
      </w:r>
    </w:p>
    <w:p w14:paraId="19946756" w14:textId="77777777" w:rsidR="0048212B" w:rsidRDefault="003E28A9">
      <w:pPr>
        <w:pStyle w:val="Heading1"/>
      </w:pPr>
      <w:r>
        <w:t>Project Information</w:t>
      </w:r>
    </w:p>
    <w:p w14:paraId="6D4D10ED" w14:textId="77777777" w:rsidR="0048212B" w:rsidRDefault="003E28A9">
      <w:r>
        <w:t>Project Name: __________________________</w:t>
      </w:r>
    </w:p>
    <w:p w14:paraId="408F4743" w14:textId="77777777" w:rsidR="0048212B" w:rsidRDefault="003E28A9">
      <w:r>
        <w:t>Release/Version: _______________________</w:t>
      </w:r>
    </w:p>
    <w:p w14:paraId="53ADB639" w14:textId="77777777" w:rsidR="0048212B" w:rsidRDefault="003E28A9">
      <w:r>
        <w:t>Prepared By: __________________________</w:t>
      </w:r>
    </w:p>
    <w:p w14:paraId="4A347D3A" w14:textId="77777777" w:rsidR="0048212B" w:rsidRDefault="003E28A9">
      <w:r>
        <w:t>Date: _________________________________</w:t>
      </w:r>
    </w:p>
    <w:p w14:paraId="5AB4EFB6" w14:textId="77777777" w:rsidR="0048212B" w:rsidRDefault="003E28A9">
      <w:pPr>
        <w:pStyle w:val="Heading1"/>
      </w:pPr>
      <w:r>
        <w:t>1. Introduction</w:t>
      </w:r>
    </w:p>
    <w:p w14:paraId="6A5D0A8E" w14:textId="77777777" w:rsidR="0048212B" w:rsidRDefault="003E28A9">
      <w:r>
        <w:t>• Purpose of this Test Closure Report</w:t>
      </w:r>
    </w:p>
    <w:p w14:paraId="0E6AE9F1" w14:textId="77777777" w:rsidR="0048212B" w:rsidRDefault="003E28A9">
      <w:r>
        <w:t>• Brief context of the project</w:t>
      </w:r>
    </w:p>
    <w:p w14:paraId="369D7BCC" w14:textId="77777777" w:rsidR="0048212B" w:rsidRDefault="003E28A9">
      <w:pPr>
        <w:pStyle w:val="Heading1"/>
      </w:pPr>
      <w:r>
        <w:t>2. Test Execution Summary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34"/>
        <w:gridCol w:w="1234"/>
        <w:gridCol w:w="1234"/>
        <w:gridCol w:w="1234"/>
        <w:gridCol w:w="1234"/>
        <w:gridCol w:w="1234"/>
        <w:gridCol w:w="1234"/>
      </w:tblGrid>
      <w:tr w:rsidR="0048212B" w14:paraId="464E6F26" w14:textId="77777777">
        <w:tc>
          <w:tcPr>
            <w:tcW w:w="1234" w:type="dxa"/>
          </w:tcPr>
          <w:p w14:paraId="52A31242" w14:textId="77777777" w:rsidR="0048212B" w:rsidRDefault="003E28A9">
            <w:r>
              <w:t>Module</w:t>
            </w:r>
          </w:p>
        </w:tc>
        <w:tc>
          <w:tcPr>
            <w:tcW w:w="1234" w:type="dxa"/>
          </w:tcPr>
          <w:p w14:paraId="55003CF3" w14:textId="77777777" w:rsidR="0048212B" w:rsidRDefault="003E28A9">
            <w:r>
              <w:t>Planned Test Cases</w:t>
            </w:r>
          </w:p>
        </w:tc>
        <w:tc>
          <w:tcPr>
            <w:tcW w:w="1234" w:type="dxa"/>
          </w:tcPr>
          <w:p w14:paraId="052F215B" w14:textId="77777777" w:rsidR="0048212B" w:rsidRDefault="003E28A9">
            <w:r>
              <w:t>Executed</w:t>
            </w:r>
          </w:p>
        </w:tc>
        <w:tc>
          <w:tcPr>
            <w:tcW w:w="1234" w:type="dxa"/>
          </w:tcPr>
          <w:p w14:paraId="7C1F42D2" w14:textId="77777777" w:rsidR="0048212B" w:rsidRDefault="003E28A9">
            <w:r>
              <w:t>Passed</w:t>
            </w:r>
          </w:p>
        </w:tc>
        <w:tc>
          <w:tcPr>
            <w:tcW w:w="1234" w:type="dxa"/>
          </w:tcPr>
          <w:p w14:paraId="56537D48" w14:textId="77777777" w:rsidR="0048212B" w:rsidRDefault="003E28A9">
            <w:r>
              <w:t>Failed</w:t>
            </w:r>
          </w:p>
        </w:tc>
        <w:tc>
          <w:tcPr>
            <w:tcW w:w="1234" w:type="dxa"/>
          </w:tcPr>
          <w:p w14:paraId="5BFA0AE5" w14:textId="77777777" w:rsidR="0048212B" w:rsidRDefault="003E28A9">
            <w:r>
              <w:t>Blocked</w:t>
            </w:r>
          </w:p>
        </w:tc>
        <w:tc>
          <w:tcPr>
            <w:tcW w:w="1234" w:type="dxa"/>
          </w:tcPr>
          <w:p w14:paraId="2280E7EF" w14:textId="77777777" w:rsidR="0048212B" w:rsidRDefault="003E28A9">
            <w:r>
              <w:t>% Pass</w:t>
            </w:r>
          </w:p>
        </w:tc>
      </w:tr>
    </w:tbl>
    <w:p w14:paraId="4A0AEEE7" w14:textId="77777777" w:rsidR="0048212B" w:rsidRDefault="003E28A9">
      <w:r>
        <w:t>Add overall execution summary here.</w:t>
      </w:r>
    </w:p>
    <w:p w14:paraId="207BF58D" w14:textId="77777777" w:rsidR="0048212B" w:rsidRDefault="003E28A9">
      <w:pPr>
        <w:pStyle w:val="Heading1"/>
      </w:pPr>
      <w:r>
        <w:t>3. Defect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48212B" w14:paraId="33DD8C11" w14:textId="77777777" w:rsidTr="003E28A9">
        <w:tc>
          <w:tcPr>
            <w:tcW w:w="1440" w:type="dxa"/>
          </w:tcPr>
          <w:p w14:paraId="4E87EFB3" w14:textId="77777777" w:rsidR="0048212B" w:rsidRDefault="003E28A9">
            <w:r>
              <w:t>Defect ID</w:t>
            </w:r>
          </w:p>
        </w:tc>
        <w:tc>
          <w:tcPr>
            <w:tcW w:w="1440" w:type="dxa"/>
          </w:tcPr>
          <w:p w14:paraId="500378D3" w14:textId="77777777" w:rsidR="0048212B" w:rsidRDefault="003E28A9">
            <w:r>
              <w:t>Severity</w:t>
            </w:r>
          </w:p>
        </w:tc>
        <w:tc>
          <w:tcPr>
            <w:tcW w:w="1440" w:type="dxa"/>
          </w:tcPr>
          <w:p w14:paraId="303F057A" w14:textId="77777777" w:rsidR="0048212B" w:rsidRDefault="003E28A9">
            <w:r>
              <w:t>Priority</w:t>
            </w:r>
          </w:p>
        </w:tc>
        <w:tc>
          <w:tcPr>
            <w:tcW w:w="1440" w:type="dxa"/>
          </w:tcPr>
          <w:p w14:paraId="7CC1F674" w14:textId="77777777" w:rsidR="0048212B" w:rsidRDefault="003E28A9">
            <w:r>
              <w:t>Module</w:t>
            </w:r>
          </w:p>
        </w:tc>
        <w:tc>
          <w:tcPr>
            <w:tcW w:w="1440" w:type="dxa"/>
          </w:tcPr>
          <w:p w14:paraId="3818B7E0" w14:textId="77777777" w:rsidR="0048212B" w:rsidRDefault="003E28A9">
            <w:r>
              <w:t>Status</w:t>
            </w:r>
          </w:p>
        </w:tc>
        <w:tc>
          <w:tcPr>
            <w:tcW w:w="1440" w:type="dxa"/>
          </w:tcPr>
          <w:p w14:paraId="2752F068" w14:textId="77777777" w:rsidR="0048212B" w:rsidRDefault="003E28A9">
            <w:r>
              <w:t>Resolution</w:t>
            </w:r>
          </w:p>
        </w:tc>
      </w:tr>
    </w:tbl>
    <w:p w14:paraId="55532A30" w14:textId="77777777" w:rsidR="0048212B" w:rsidRDefault="003E28A9">
      <w:r>
        <w:t>Add defect analysis summary here.</w:t>
      </w:r>
    </w:p>
    <w:p w14:paraId="72864E3F" w14:textId="77777777" w:rsidR="0048212B" w:rsidRDefault="003E28A9">
      <w:pPr>
        <w:pStyle w:val="Heading1"/>
      </w:pPr>
      <w:r>
        <w:t>4. Metrics &amp; KPIs</w:t>
      </w:r>
    </w:p>
    <w:p w14:paraId="2574CCC9" w14:textId="77777777" w:rsidR="0048212B" w:rsidRDefault="003E28A9">
      <w:r>
        <w:t>• Test Coverage: ___%</w:t>
      </w:r>
    </w:p>
    <w:p w14:paraId="0CE10547" w14:textId="77777777" w:rsidR="0048212B" w:rsidRDefault="003E28A9">
      <w:r>
        <w:t>• Defect Density: ___ defects per KLOC</w:t>
      </w:r>
    </w:p>
    <w:p w14:paraId="2F94287F" w14:textId="77777777" w:rsidR="0048212B" w:rsidRDefault="003E28A9">
      <w:r>
        <w:t>• Automation Coverage: ___%</w:t>
      </w:r>
    </w:p>
    <w:p w14:paraId="61E25059" w14:textId="77777777" w:rsidR="0048212B" w:rsidRDefault="003E28A9">
      <w:r>
        <w:t>• Mean Time to Detect (MTTD): ___ hrs</w:t>
      </w:r>
    </w:p>
    <w:p w14:paraId="423159B9" w14:textId="77777777" w:rsidR="0048212B" w:rsidRDefault="003E28A9">
      <w:r>
        <w:t>• Mean Time to Resolve (MTTR): ___ hrs</w:t>
      </w:r>
    </w:p>
    <w:p w14:paraId="7A4BDD8E" w14:textId="77777777" w:rsidR="0048212B" w:rsidRDefault="003E28A9">
      <w:pPr>
        <w:pStyle w:val="Heading1"/>
      </w:pPr>
      <w:r>
        <w:lastRenderedPageBreak/>
        <w:t>5. Risks &amp; Mitigation</w:t>
      </w:r>
    </w:p>
    <w:p w14:paraId="4B7F7823" w14:textId="77777777" w:rsidR="0048212B" w:rsidRDefault="003E28A9">
      <w:r>
        <w:t>List risks identified during testing and their mitigation plans.</w:t>
      </w:r>
    </w:p>
    <w:p w14:paraId="7430B1C0" w14:textId="77777777" w:rsidR="0048212B" w:rsidRDefault="003E28A9">
      <w:pPr>
        <w:pStyle w:val="Heading1"/>
      </w:pPr>
      <w:r>
        <w:t>6. Lessons Learned</w:t>
      </w:r>
    </w:p>
    <w:p w14:paraId="0B200731" w14:textId="77777777" w:rsidR="0048212B" w:rsidRDefault="003E28A9">
      <w:r>
        <w:t>Document what went well and what could be improved.</w:t>
      </w:r>
    </w:p>
    <w:p w14:paraId="66C0A0C4" w14:textId="77777777" w:rsidR="0048212B" w:rsidRDefault="003E28A9">
      <w:pPr>
        <w:pStyle w:val="Heading1"/>
      </w:pPr>
      <w:r>
        <w:t>7. Approvals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48212B" w14:paraId="2F31E6A4" w14:textId="77777777" w:rsidTr="003E28A9">
        <w:tc>
          <w:tcPr>
            <w:tcW w:w="2160" w:type="dxa"/>
          </w:tcPr>
          <w:p w14:paraId="06E4615D" w14:textId="77777777" w:rsidR="0048212B" w:rsidRDefault="003E28A9">
            <w:r>
              <w:t>Role</w:t>
            </w:r>
          </w:p>
        </w:tc>
        <w:tc>
          <w:tcPr>
            <w:tcW w:w="2160" w:type="dxa"/>
          </w:tcPr>
          <w:p w14:paraId="0277DE51" w14:textId="77777777" w:rsidR="0048212B" w:rsidRDefault="003E28A9">
            <w:r>
              <w:t>Name</w:t>
            </w:r>
          </w:p>
        </w:tc>
        <w:tc>
          <w:tcPr>
            <w:tcW w:w="2160" w:type="dxa"/>
          </w:tcPr>
          <w:p w14:paraId="4B987F60" w14:textId="77777777" w:rsidR="0048212B" w:rsidRDefault="003E28A9">
            <w:r>
              <w:t>Signature</w:t>
            </w:r>
          </w:p>
        </w:tc>
        <w:tc>
          <w:tcPr>
            <w:tcW w:w="2160" w:type="dxa"/>
          </w:tcPr>
          <w:p w14:paraId="345B5753" w14:textId="77777777" w:rsidR="0048212B" w:rsidRDefault="003E28A9">
            <w:r>
              <w:t>Date</w:t>
            </w:r>
          </w:p>
        </w:tc>
      </w:tr>
      <w:tr w:rsidR="0048212B" w14:paraId="0E253C19" w14:textId="77777777" w:rsidTr="003E28A9">
        <w:tc>
          <w:tcPr>
            <w:tcW w:w="2160" w:type="dxa"/>
          </w:tcPr>
          <w:p w14:paraId="2869F31A" w14:textId="77777777" w:rsidR="0048212B" w:rsidRDefault="003E28A9">
            <w:r>
              <w:t>QA Lead</w:t>
            </w:r>
          </w:p>
        </w:tc>
        <w:tc>
          <w:tcPr>
            <w:tcW w:w="2160" w:type="dxa"/>
          </w:tcPr>
          <w:p w14:paraId="039FF7E7" w14:textId="77777777" w:rsidR="0048212B" w:rsidRDefault="003E28A9">
            <w:r>
              <w:t>__________</w:t>
            </w:r>
          </w:p>
        </w:tc>
        <w:tc>
          <w:tcPr>
            <w:tcW w:w="2160" w:type="dxa"/>
          </w:tcPr>
          <w:p w14:paraId="2AF60906" w14:textId="77777777" w:rsidR="0048212B" w:rsidRDefault="003E28A9">
            <w:r>
              <w:t>__________</w:t>
            </w:r>
          </w:p>
        </w:tc>
        <w:tc>
          <w:tcPr>
            <w:tcW w:w="2160" w:type="dxa"/>
          </w:tcPr>
          <w:p w14:paraId="3BC4F62F" w14:textId="77777777" w:rsidR="0048212B" w:rsidRDefault="003E28A9">
            <w:r>
              <w:t>__________</w:t>
            </w:r>
          </w:p>
        </w:tc>
      </w:tr>
      <w:tr w:rsidR="0048212B" w14:paraId="7BB0F726" w14:textId="77777777" w:rsidTr="003E28A9">
        <w:tc>
          <w:tcPr>
            <w:tcW w:w="2160" w:type="dxa"/>
          </w:tcPr>
          <w:p w14:paraId="457F4873" w14:textId="77777777" w:rsidR="0048212B" w:rsidRDefault="003E28A9">
            <w:r>
              <w:t>Project Manager</w:t>
            </w:r>
          </w:p>
        </w:tc>
        <w:tc>
          <w:tcPr>
            <w:tcW w:w="2160" w:type="dxa"/>
          </w:tcPr>
          <w:p w14:paraId="3F0B348D" w14:textId="77777777" w:rsidR="0048212B" w:rsidRDefault="003E28A9">
            <w:r>
              <w:t>__________</w:t>
            </w:r>
          </w:p>
        </w:tc>
        <w:tc>
          <w:tcPr>
            <w:tcW w:w="2160" w:type="dxa"/>
          </w:tcPr>
          <w:p w14:paraId="2BEBD7B8" w14:textId="77777777" w:rsidR="0048212B" w:rsidRDefault="003E28A9">
            <w:r>
              <w:t>__________</w:t>
            </w:r>
          </w:p>
        </w:tc>
        <w:tc>
          <w:tcPr>
            <w:tcW w:w="2160" w:type="dxa"/>
          </w:tcPr>
          <w:p w14:paraId="11BF8729" w14:textId="77777777" w:rsidR="0048212B" w:rsidRDefault="003E28A9">
            <w:r>
              <w:t>__________</w:t>
            </w:r>
          </w:p>
        </w:tc>
      </w:tr>
      <w:tr w:rsidR="0048212B" w14:paraId="20B7D7A9" w14:textId="77777777" w:rsidTr="003E28A9">
        <w:tc>
          <w:tcPr>
            <w:tcW w:w="2160" w:type="dxa"/>
          </w:tcPr>
          <w:p w14:paraId="4F06630A" w14:textId="77777777" w:rsidR="0048212B" w:rsidRDefault="003E28A9">
            <w:r>
              <w:t>Development Manager</w:t>
            </w:r>
          </w:p>
        </w:tc>
        <w:tc>
          <w:tcPr>
            <w:tcW w:w="2160" w:type="dxa"/>
          </w:tcPr>
          <w:p w14:paraId="431268C0" w14:textId="77777777" w:rsidR="0048212B" w:rsidRDefault="003E28A9">
            <w:r>
              <w:t>__________</w:t>
            </w:r>
          </w:p>
        </w:tc>
        <w:tc>
          <w:tcPr>
            <w:tcW w:w="2160" w:type="dxa"/>
          </w:tcPr>
          <w:p w14:paraId="344959BA" w14:textId="77777777" w:rsidR="0048212B" w:rsidRDefault="003E28A9">
            <w:r>
              <w:t>__________</w:t>
            </w:r>
          </w:p>
        </w:tc>
        <w:tc>
          <w:tcPr>
            <w:tcW w:w="2160" w:type="dxa"/>
          </w:tcPr>
          <w:p w14:paraId="7D041573" w14:textId="77777777" w:rsidR="0048212B" w:rsidRDefault="003E28A9">
            <w:r>
              <w:t>__________</w:t>
            </w:r>
          </w:p>
        </w:tc>
      </w:tr>
      <w:tr w:rsidR="0048212B" w14:paraId="071C2EE5" w14:textId="77777777" w:rsidTr="003E28A9">
        <w:tc>
          <w:tcPr>
            <w:tcW w:w="2160" w:type="dxa"/>
          </w:tcPr>
          <w:p w14:paraId="47D9440A" w14:textId="77777777" w:rsidR="0048212B" w:rsidRDefault="003E28A9">
            <w:r>
              <w:t>Client/Stakeholder</w:t>
            </w:r>
          </w:p>
        </w:tc>
        <w:tc>
          <w:tcPr>
            <w:tcW w:w="2160" w:type="dxa"/>
          </w:tcPr>
          <w:p w14:paraId="7513FEB5" w14:textId="77777777" w:rsidR="0048212B" w:rsidRDefault="003E28A9">
            <w:r>
              <w:t>__________</w:t>
            </w:r>
          </w:p>
        </w:tc>
        <w:tc>
          <w:tcPr>
            <w:tcW w:w="2160" w:type="dxa"/>
          </w:tcPr>
          <w:p w14:paraId="1B1F661C" w14:textId="77777777" w:rsidR="0048212B" w:rsidRDefault="003E28A9">
            <w:r>
              <w:t>__________</w:t>
            </w:r>
          </w:p>
        </w:tc>
        <w:tc>
          <w:tcPr>
            <w:tcW w:w="2160" w:type="dxa"/>
          </w:tcPr>
          <w:p w14:paraId="1E9CF97F" w14:textId="77777777" w:rsidR="0048212B" w:rsidRDefault="003E28A9">
            <w:r>
              <w:t>__________</w:t>
            </w:r>
          </w:p>
        </w:tc>
      </w:tr>
    </w:tbl>
    <w:p w14:paraId="6B238134" w14:textId="77777777" w:rsidR="003E28A9" w:rsidRDefault="003E28A9"/>
    <w:sectPr w:rsidR="0000000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01155326">
    <w:abstractNumId w:val="8"/>
  </w:num>
  <w:num w:numId="2" w16cid:durableId="770272492">
    <w:abstractNumId w:val="6"/>
  </w:num>
  <w:num w:numId="3" w16cid:durableId="623006360">
    <w:abstractNumId w:val="5"/>
  </w:num>
  <w:num w:numId="4" w16cid:durableId="606734274">
    <w:abstractNumId w:val="4"/>
  </w:num>
  <w:num w:numId="5" w16cid:durableId="860626367">
    <w:abstractNumId w:val="7"/>
  </w:num>
  <w:num w:numId="6" w16cid:durableId="1116095090">
    <w:abstractNumId w:val="3"/>
  </w:num>
  <w:num w:numId="7" w16cid:durableId="468982932">
    <w:abstractNumId w:val="2"/>
  </w:num>
  <w:num w:numId="8" w16cid:durableId="82190518">
    <w:abstractNumId w:val="1"/>
  </w:num>
  <w:num w:numId="9" w16cid:durableId="1369062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28A9"/>
    <w:rsid w:val="0048212B"/>
    <w:rsid w:val="00AA1D8D"/>
    <w:rsid w:val="00B47730"/>
    <w:rsid w:val="00CB0664"/>
    <w:rsid w:val="00DA1C2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73263F61-93E1-424F-8A25-8F33D977B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966</Characters>
  <Application>Microsoft Office Word</Application>
  <DocSecurity>0</DocSecurity>
  <Lines>60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Naveed Chughtai</cp:lastModifiedBy>
  <cp:revision>2</cp:revision>
  <dcterms:created xsi:type="dcterms:W3CDTF">2013-12-23T23:15:00Z</dcterms:created>
  <dcterms:modified xsi:type="dcterms:W3CDTF">2025-08-31T18:08:00Z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681c48be-f638-40e1-87ad-3da4a966c884</vt:lpwstr>
  </property>
</Properties>
</file>