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D91B3" w14:textId="5BA4A9BF" w:rsidR="00CD55CC" w:rsidRDefault="00000000" w:rsidP="005165C9">
      <w:pPr>
        <w:pStyle w:val="Title"/>
        <w:jc w:val="center"/>
      </w:pPr>
      <w:r>
        <w:t>Software Test Plan</w:t>
      </w:r>
    </w:p>
    <w:p w14:paraId="6C2B5B4A" w14:textId="77777777" w:rsidR="00CD55CC" w:rsidRDefault="00000000">
      <w:r>
        <w:t>[Software Name / Version / Release]</w:t>
      </w:r>
    </w:p>
    <w:p w14:paraId="565A08DD" w14:textId="77777777" w:rsidR="00CD55CC" w:rsidRDefault="00000000">
      <w:r>
        <w:t>Prepared by: Your Name</w:t>
      </w:r>
    </w:p>
    <w:p w14:paraId="5712DE2D" w14:textId="77777777" w:rsidR="00CD55CC" w:rsidRDefault="00000000">
      <w:r>
        <w:t>Date: August 25, 2025</w:t>
      </w:r>
    </w:p>
    <w:p w14:paraId="09E240AA" w14:textId="77777777" w:rsidR="00CD55CC" w:rsidRDefault="00000000">
      <w:pPr>
        <w:pStyle w:val="Heading1"/>
      </w:pPr>
      <w:r>
        <w:t>1. Introduction</w:t>
      </w:r>
    </w:p>
    <w:p w14:paraId="47D764D7" w14:textId="77777777" w:rsidR="00CD55CC" w:rsidRDefault="00000000">
      <w:pPr>
        <w:pStyle w:val="Heading1"/>
      </w:pPr>
      <w:r>
        <w:t>1.1 Purpose</w:t>
      </w:r>
    </w:p>
    <w:p w14:paraId="2D4476F4" w14:textId="77777777" w:rsidR="00CD55CC" w:rsidRDefault="00000000">
      <w:r>
        <w:t>This exhaustive Software Test Plan (STP) serves as a comprehensive blueprint for all testing activities related to [Software Name/Version/Release]. It details the testing strategy, objectives, scope, resources, timelines, methodologies, risks, and deliverables.</w:t>
      </w:r>
    </w:p>
    <w:p w14:paraId="3694493B" w14:textId="77777777" w:rsidR="00CD55CC" w:rsidRDefault="00000000">
      <w:pPr>
        <w:pStyle w:val="Heading1"/>
      </w:pPr>
      <w:r>
        <w:t>1.2 Scope</w:t>
      </w:r>
    </w:p>
    <w:p w14:paraId="71CA270F" w14:textId="77777777" w:rsidR="00CD55CC" w:rsidRDefault="00000000">
      <w:r>
        <w:t>Inclusions: All modules, features, interfaces, performance aspects.</w:t>
      </w:r>
      <w:r>
        <w:br/>
        <w:t>Exclusions: Unsupported hardware, unapproved plugins, deferred features.</w:t>
      </w:r>
      <w:r>
        <w:br/>
        <w:t>Boundaries: Controlled environments (web, mobile, desktop).</w:t>
      </w:r>
    </w:p>
    <w:p w14:paraId="7349675A" w14:textId="77777777" w:rsidR="00CD55CC" w:rsidRDefault="00000000">
      <w:pPr>
        <w:pStyle w:val="Heading1"/>
      </w:pPr>
      <w:r>
        <w:t>1.3 References</w:t>
      </w:r>
    </w:p>
    <w:p w14:paraId="620EE01A" w14:textId="77777777" w:rsidR="00CD55CC" w:rsidRDefault="00000000">
      <w:r>
        <w:t>SRS, HLD/LLD, Project Charter, User Stories, Regulatory Docs (GDPR, HIPAA), Standards (IEEE 829, ISO 29119, ISTQB Glossary, WCAG 2.1), Tool Docs (JIRA, Selenium).</w:t>
      </w:r>
    </w:p>
    <w:p w14:paraId="6FB841C0" w14:textId="77777777" w:rsidR="00CD55CC" w:rsidRDefault="00000000">
      <w:pPr>
        <w:pStyle w:val="Heading1"/>
      </w:pPr>
      <w:r>
        <w:t>1.4 Definitions</w:t>
      </w:r>
    </w:p>
    <w:p w14:paraId="0ABF49B4" w14:textId="77777777" w:rsidR="00CD55CC" w:rsidRDefault="00000000">
      <w:r>
        <w:t>STP: Software Test Plan; SRS: Software Requirements Specification; RTM: Requirements Traceability Matrix; UAT: User Acceptance Testing; API: Application Programming Interface; CI/CD: Continuous Integration/Deployment.</w:t>
      </w:r>
    </w:p>
    <w:p w14:paraId="677B480B" w14:textId="77777777" w:rsidR="00CD55CC" w:rsidRDefault="00000000">
      <w:pPr>
        <w:pStyle w:val="Heading1"/>
      </w:pPr>
      <w:r>
        <w:t>1.5 Overview</w:t>
      </w:r>
    </w:p>
    <w:p w14:paraId="7F87BD09" w14:textId="77777777" w:rsidR="00CD55CC" w:rsidRDefault="00000000">
      <w:r>
        <w:t>Sections: Introduction, Objectives, Scope, Strategy, Environment, Deliverables, Roles, Schedule, Criteria, Risks, Defects, Metrics, Resources, Assumptions, Configuration, Communication, Appendices, Approvals.</w:t>
      </w:r>
    </w:p>
    <w:p w14:paraId="156C09D1" w14:textId="77777777" w:rsidR="00CD55CC" w:rsidRDefault="00000000">
      <w:pPr>
        <w:pStyle w:val="Heading1"/>
      </w:pPr>
      <w:r>
        <w:lastRenderedPageBreak/>
        <w:t>2. Test Objectives</w:t>
      </w:r>
    </w:p>
    <w:p w14:paraId="6CC16107" w14:textId="77777777" w:rsidR="00CD55CC" w:rsidRDefault="00000000">
      <w:r>
        <w:t>SMART objectives: 100% requirement coverage, &lt;2s response, no high vulnerabilities, &gt;85% usability, defect leakage &lt;5%, risk reduction 80%, automate 70% regression.</w:t>
      </w:r>
    </w:p>
    <w:p w14:paraId="51B43C08" w14:textId="77777777" w:rsidR="00CD55CC" w:rsidRDefault="00000000">
      <w:pPr>
        <w:pStyle w:val="Heading1"/>
      </w:pPr>
      <w:r>
        <w:t>3. Test Scope</w:t>
      </w:r>
    </w:p>
    <w:p w14:paraId="0A6FEDBB" w14:textId="77777777" w:rsidR="00CD55CC" w:rsidRDefault="00000000">
      <w:pPr>
        <w:pStyle w:val="Heading1"/>
      </w:pPr>
      <w:r>
        <w:t>3.1 Features to Be Tested</w:t>
      </w:r>
    </w:p>
    <w:p w14:paraId="02FFC4DA" w14:textId="77777777" w:rsidR="00CD55CC" w:rsidRDefault="00000000">
      <w:r>
        <w:t>Module 1: User Management (login, RBAC, load test).</w:t>
      </w:r>
      <w:r>
        <w:br/>
        <w:t>Module 2: Business Logic (workflow, integrations, accuracy 99.99%).</w:t>
      </w:r>
      <w:r>
        <w:br/>
        <w:t>Module 3: Reporting (dashboards, export).</w:t>
      </w:r>
      <w:r>
        <w:br/>
        <w:t>Cross-cutting: Localization, responsiveness.</w:t>
      </w:r>
    </w:p>
    <w:p w14:paraId="292F8F3A" w14:textId="77777777" w:rsidR="00CD55CC" w:rsidRDefault="00000000">
      <w:pPr>
        <w:pStyle w:val="Heading1"/>
      </w:pPr>
      <w:r>
        <w:t>3.2 Features Not Tested</w:t>
      </w:r>
    </w:p>
    <w:p w14:paraId="2096681C" w14:textId="77777777" w:rsidR="00CD55CC" w:rsidRDefault="00000000">
      <w:r>
        <w:t>Deferred AI module, vendor APIs, deprecated endpoints.</w:t>
      </w:r>
    </w:p>
    <w:p w14:paraId="4524C1F4" w14:textId="77777777" w:rsidR="00CD55CC" w:rsidRDefault="00000000">
      <w:pPr>
        <w:pStyle w:val="Heading1"/>
      </w:pPr>
      <w:r>
        <w:t>3.3 Limitations</w:t>
      </w:r>
    </w:p>
    <w:p w14:paraId="2E3187EE" w14:textId="77777777" w:rsidR="00CD55CC" w:rsidRDefault="00000000">
      <w:r>
        <w:t>Time constraints, reliance on mock services.</w:t>
      </w:r>
    </w:p>
    <w:p w14:paraId="3D388A94" w14:textId="77777777" w:rsidR="00CD55CC" w:rsidRDefault="00000000">
      <w:pPr>
        <w:pStyle w:val="Heading1"/>
      </w:pPr>
      <w:r>
        <w:t>3.4 In-Scope Scenarios</w:t>
      </w:r>
    </w:p>
    <w:p w14:paraId="3D2936CB" w14:textId="77777777" w:rsidR="00CD55CC" w:rsidRDefault="00000000">
      <w:r>
        <w:t>Positive/negative paths, boundary conditions.</w:t>
      </w:r>
    </w:p>
    <w:p w14:paraId="7127DA37" w14:textId="77777777" w:rsidR="00CD55CC" w:rsidRDefault="00000000">
      <w:pPr>
        <w:pStyle w:val="Heading1"/>
      </w:pPr>
      <w:r>
        <w:t>4. Test Strategy</w:t>
      </w:r>
    </w:p>
    <w:p w14:paraId="20EB7355" w14:textId="77777777" w:rsidR="00CD55CC" w:rsidRDefault="00000000">
      <w:pPr>
        <w:pStyle w:val="Heading1"/>
      </w:pPr>
      <w:r>
        <w:t>4.1 Approach</w:t>
      </w:r>
    </w:p>
    <w:p w14:paraId="03B44765" w14:textId="77777777" w:rsidR="00CD55CC" w:rsidRDefault="00000000">
      <w:r>
        <w:t>Risk-based, V-Model with agile feedback.</w:t>
      </w:r>
    </w:p>
    <w:p w14:paraId="3623940E" w14:textId="77777777" w:rsidR="00CD55CC" w:rsidRDefault="00000000">
      <w:pPr>
        <w:pStyle w:val="Heading1"/>
      </w:pPr>
      <w:r>
        <w:t>4.2 Types</w:t>
      </w:r>
    </w:p>
    <w:p w14:paraId="0DF3B6EE" w14:textId="77777777" w:rsidR="00CD55CC" w:rsidRDefault="00000000">
      <w:r>
        <w:t>Functional: smoke, sanity, regression.</w:t>
      </w:r>
      <w:r>
        <w:br/>
        <w:t>Non-Functional: performance, security, compatibility, usability, accessibility.</w:t>
      </w:r>
      <w:r>
        <w:br/>
        <w:t>Specialized: localization, installation.</w:t>
      </w:r>
    </w:p>
    <w:p w14:paraId="59BD73C5" w14:textId="77777777" w:rsidR="00CD55CC" w:rsidRDefault="00000000">
      <w:pPr>
        <w:pStyle w:val="Heading1"/>
      </w:pPr>
      <w:r>
        <w:t>4.3 Levels</w:t>
      </w:r>
    </w:p>
    <w:p w14:paraId="540F25F4" w14:textId="77777777" w:rsidR="00CD55CC" w:rsidRDefault="00000000">
      <w:r>
        <w:t>Unit, Integration, System, UAT.</w:t>
      </w:r>
    </w:p>
    <w:p w14:paraId="642FF63A" w14:textId="77777777" w:rsidR="00CD55CC" w:rsidRDefault="00000000">
      <w:pPr>
        <w:pStyle w:val="Heading1"/>
      </w:pPr>
      <w:r>
        <w:lastRenderedPageBreak/>
        <w:t>4.4 Techniques</w:t>
      </w:r>
    </w:p>
    <w:p w14:paraId="1F060130" w14:textId="77777777" w:rsidR="00CD55CC" w:rsidRDefault="00000000">
      <w:r>
        <w:t>Black-box, White-box, Exploratory, Pairwise, Model-based.</w:t>
      </w:r>
    </w:p>
    <w:p w14:paraId="44685A6A" w14:textId="77777777" w:rsidR="00CD55CC" w:rsidRDefault="00000000">
      <w:pPr>
        <w:pStyle w:val="Heading1"/>
      </w:pPr>
      <w:r>
        <w:t>4.5 Automation</w:t>
      </w:r>
    </w:p>
    <w:p w14:paraId="72617563" w14:textId="77777777" w:rsidR="00CD55CC" w:rsidRDefault="00000000">
      <w:r>
        <w:t>Selenium, RestAssured, Cypress. CI: Jenkins, GitHub Actions.</w:t>
      </w:r>
    </w:p>
    <w:p w14:paraId="1FE151D9" w14:textId="77777777" w:rsidR="00CD55CC" w:rsidRDefault="00000000">
      <w:pPr>
        <w:pStyle w:val="Heading1"/>
      </w:pPr>
      <w:r>
        <w:t>4.6 Manual Focus</w:t>
      </w:r>
    </w:p>
    <w:p w14:paraId="220DC77A" w14:textId="77777777" w:rsidR="00CD55CC" w:rsidRDefault="00000000">
      <w:r>
        <w:t>Exploratory, usability, new features.</w:t>
      </w:r>
    </w:p>
    <w:p w14:paraId="05AA5E67" w14:textId="77777777" w:rsidR="00CD55CC" w:rsidRDefault="00000000">
      <w:pPr>
        <w:pStyle w:val="Heading1"/>
      </w:pPr>
      <w:r>
        <w:t>4.7 Design Process</w:t>
      </w:r>
    </w:p>
    <w:p w14:paraId="73F4490A" w14:textId="77777777" w:rsidR="00CD55CC" w:rsidRDefault="00000000">
      <w:r>
        <w:t>Derive from SRS via RTM, peer reviews.</w:t>
      </w:r>
    </w:p>
    <w:p w14:paraId="7DA30A9A" w14:textId="77777777" w:rsidR="00CD55CC" w:rsidRDefault="00000000">
      <w:pPr>
        <w:pStyle w:val="Heading1"/>
      </w:pPr>
      <w:r>
        <w:t>5. Test Environment</w:t>
      </w:r>
    </w:p>
    <w:p w14:paraId="72DAAD74" w14:textId="77777777" w:rsidR="00CD55CC" w:rsidRDefault="00000000">
      <w:pPr>
        <w:pStyle w:val="Heading1"/>
      </w:pPr>
      <w:r>
        <w:t>5.1 Hardware</w:t>
      </w:r>
    </w:p>
    <w:p w14:paraId="4A3D308E" w14:textId="77777777" w:rsidR="00CD55CC" w:rsidRDefault="00000000">
      <w:r>
        <w:t>Servers: Dual Xeon, 32GB RAM.</w:t>
      </w:r>
      <w:r>
        <w:br/>
        <w:t>Clients: Desktops, iPhone 14, Samsung S23.</w:t>
      </w:r>
      <w:r>
        <w:br/>
        <w:t>Network: latency simulation.</w:t>
      </w:r>
    </w:p>
    <w:p w14:paraId="287C8357" w14:textId="77777777" w:rsidR="00CD55CC" w:rsidRDefault="00000000">
      <w:pPr>
        <w:pStyle w:val="Heading1"/>
      </w:pPr>
      <w:r>
        <w:t>5.2 Software</w:t>
      </w:r>
    </w:p>
    <w:p w14:paraId="4BC76C95" w14:textId="77777777" w:rsidR="00CD55CC" w:rsidRDefault="00000000">
      <w:r>
        <w:t>OS: Win 11, macOS, CentOS.</w:t>
      </w:r>
      <w:r>
        <w:br/>
        <w:t>Browsers: Chrome, Firefox, Edge, Safari.</w:t>
      </w:r>
      <w:r>
        <w:br/>
        <w:t>DB: Oracle, MySQL.</w:t>
      </w:r>
      <w:r>
        <w:br/>
        <w:t>Tools: TestRail, JIRA, Jenkins, JMeter, ZAP.</w:t>
      </w:r>
    </w:p>
    <w:p w14:paraId="3C9D7103" w14:textId="77777777" w:rsidR="00CD55CC" w:rsidRDefault="00000000">
      <w:pPr>
        <w:pStyle w:val="Heading1"/>
      </w:pPr>
      <w:r>
        <w:t>5.3 Architecture</w:t>
      </w:r>
    </w:p>
    <w:p w14:paraId="7F05549B" w14:textId="77777777" w:rsidR="00CD55CC" w:rsidRDefault="00000000">
      <w:r>
        <w:t>Dev → Test → Staging → Prod.</w:t>
      </w:r>
    </w:p>
    <w:p w14:paraId="0A8BBA52" w14:textId="77777777" w:rsidR="00CD55CC" w:rsidRDefault="00000000">
      <w:pPr>
        <w:pStyle w:val="Heading1"/>
      </w:pPr>
      <w:r>
        <w:t>5.4 Setup/Teardown</w:t>
      </w:r>
    </w:p>
    <w:p w14:paraId="2D778095" w14:textId="77777777" w:rsidR="00CD55CC" w:rsidRDefault="00000000">
      <w:r>
        <w:t>Ansible, Docker, seeded data, validation checklists.</w:t>
      </w:r>
    </w:p>
    <w:p w14:paraId="5C8C8EB9" w14:textId="77777777" w:rsidR="00CD55CC" w:rsidRDefault="00000000">
      <w:pPr>
        <w:pStyle w:val="Heading1"/>
      </w:pPr>
      <w:r>
        <w:t>5.5 Maintenance</w:t>
      </w:r>
    </w:p>
    <w:p w14:paraId="174C2AB3" w14:textId="77777777" w:rsidR="00CD55CC" w:rsidRDefault="00000000">
      <w:r>
        <w:t>Daily backups, versioning, incident response.</w:t>
      </w:r>
    </w:p>
    <w:p w14:paraId="600EC02F" w14:textId="77777777" w:rsidR="00CD55CC" w:rsidRDefault="00000000">
      <w:pPr>
        <w:pStyle w:val="Heading1"/>
      </w:pPr>
      <w:r>
        <w:lastRenderedPageBreak/>
        <w:t>6. Test Deliverables</w:t>
      </w:r>
    </w:p>
    <w:p w14:paraId="30EFBCE4" w14:textId="77777777" w:rsidR="00CD55CC" w:rsidRDefault="00000000">
      <w:r>
        <w:t>Test Plan, Test Cases, Scripts, Logs, Reports, Summary, Lessons Learned.</w:t>
      </w:r>
    </w:p>
    <w:p w14:paraId="782E4D4B" w14:textId="77777777" w:rsidR="00CD55CC" w:rsidRDefault="00000000">
      <w:pPr>
        <w:pStyle w:val="Heading1"/>
      </w:pPr>
      <w:r>
        <w:t>7. Roles and Responsibilities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CD55CC" w14:paraId="1AB5E95E" w14:textId="77777777" w:rsidTr="005165C9">
        <w:tc>
          <w:tcPr>
            <w:tcW w:w="1728" w:type="dxa"/>
          </w:tcPr>
          <w:p w14:paraId="2358279D" w14:textId="77777777" w:rsidR="00CD55CC" w:rsidRDefault="00000000">
            <w:r>
              <w:t>Role</w:t>
            </w:r>
          </w:p>
        </w:tc>
        <w:tc>
          <w:tcPr>
            <w:tcW w:w="1728" w:type="dxa"/>
          </w:tcPr>
          <w:p w14:paraId="07F48522" w14:textId="77777777" w:rsidR="00CD55CC" w:rsidRDefault="00000000">
            <w:r>
              <w:t>Responsibilities</w:t>
            </w:r>
          </w:p>
        </w:tc>
        <w:tc>
          <w:tcPr>
            <w:tcW w:w="1728" w:type="dxa"/>
          </w:tcPr>
          <w:p w14:paraId="4AA42DB0" w14:textId="77777777" w:rsidR="00CD55CC" w:rsidRDefault="00000000">
            <w:r>
              <w:t>Skills</w:t>
            </w:r>
          </w:p>
        </w:tc>
        <w:tc>
          <w:tcPr>
            <w:tcW w:w="1728" w:type="dxa"/>
          </w:tcPr>
          <w:p w14:paraId="17798598" w14:textId="77777777" w:rsidR="00CD55CC" w:rsidRDefault="00000000">
            <w:r>
              <w:t>Assigned To</w:t>
            </w:r>
          </w:p>
        </w:tc>
        <w:tc>
          <w:tcPr>
            <w:tcW w:w="1728" w:type="dxa"/>
          </w:tcPr>
          <w:p w14:paraId="2C06C4BA" w14:textId="77777777" w:rsidR="00CD55CC" w:rsidRDefault="00000000">
            <w:r>
              <w:t>Contact</w:t>
            </w:r>
          </w:p>
        </w:tc>
      </w:tr>
      <w:tr w:rsidR="00CD55CC" w14:paraId="25A8FF29" w14:textId="77777777" w:rsidTr="005165C9">
        <w:tc>
          <w:tcPr>
            <w:tcW w:w="1728" w:type="dxa"/>
          </w:tcPr>
          <w:p w14:paraId="4FC66DCD" w14:textId="77777777" w:rsidR="00CD55CC" w:rsidRDefault="00000000">
            <w:r>
              <w:t>Test Manager</w:t>
            </w:r>
          </w:p>
        </w:tc>
        <w:tc>
          <w:tcPr>
            <w:tcW w:w="1728" w:type="dxa"/>
          </w:tcPr>
          <w:p w14:paraId="0A6F2339" w14:textId="77777777" w:rsidR="00CD55CC" w:rsidRDefault="00000000">
            <w:r>
              <w:t>Planning, approvals</w:t>
            </w:r>
          </w:p>
        </w:tc>
        <w:tc>
          <w:tcPr>
            <w:tcW w:w="1728" w:type="dxa"/>
          </w:tcPr>
          <w:p w14:paraId="64A6FBB3" w14:textId="77777777" w:rsidR="00CD55CC" w:rsidRDefault="00000000">
            <w:r>
              <w:t>ISTQB Adv.</w:t>
            </w:r>
          </w:p>
        </w:tc>
        <w:tc>
          <w:tcPr>
            <w:tcW w:w="1728" w:type="dxa"/>
          </w:tcPr>
          <w:p w14:paraId="7512F27E" w14:textId="77777777" w:rsidR="00CD55CC" w:rsidRDefault="00000000">
            <w:r>
              <w:t>[Name]</w:t>
            </w:r>
          </w:p>
        </w:tc>
        <w:tc>
          <w:tcPr>
            <w:tcW w:w="1728" w:type="dxa"/>
          </w:tcPr>
          <w:p w14:paraId="72EDBE43" w14:textId="77777777" w:rsidR="00CD55CC" w:rsidRDefault="00000000">
            <w:r>
              <w:t>[Email]</w:t>
            </w:r>
          </w:p>
        </w:tc>
      </w:tr>
      <w:tr w:rsidR="00CD55CC" w14:paraId="5095B4E4" w14:textId="77777777" w:rsidTr="005165C9">
        <w:tc>
          <w:tcPr>
            <w:tcW w:w="1728" w:type="dxa"/>
          </w:tcPr>
          <w:p w14:paraId="5F51943F" w14:textId="77777777" w:rsidR="00CD55CC" w:rsidRDefault="00000000">
            <w:r>
              <w:t>Test Lead</w:t>
            </w:r>
          </w:p>
        </w:tc>
        <w:tc>
          <w:tcPr>
            <w:tcW w:w="1728" w:type="dxa"/>
          </w:tcPr>
          <w:p w14:paraId="57B1123F" w14:textId="77777777" w:rsidR="00CD55CC" w:rsidRDefault="00000000">
            <w:r>
              <w:t>Reviews, tracking</w:t>
            </w:r>
          </w:p>
        </w:tc>
        <w:tc>
          <w:tcPr>
            <w:tcW w:w="1728" w:type="dxa"/>
          </w:tcPr>
          <w:p w14:paraId="3F15E12A" w14:textId="77777777" w:rsidR="00CD55CC" w:rsidRDefault="00000000">
            <w:r>
              <w:t>Leadership</w:t>
            </w:r>
          </w:p>
        </w:tc>
        <w:tc>
          <w:tcPr>
            <w:tcW w:w="1728" w:type="dxa"/>
          </w:tcPr>
          <w:p w14:paraId="456BDFC6" w14:textId="77777777" w:rsidR="00CD55CC" w:rsidRDefault="00000000">
            <w:r>
              <w:t>[Name]</w:t>
            </w:r>
          </w:p>
        </w:tc>
        <w:tc>
          <w:tcPr>
            <w:tcW w:w="1728" w:type="dxa"/>
          </w:tcPr>
          <w:p w14:paraId="56748EC3" w14:textId="77777777" w:rsidR="00CD55CC" w:rsidRDefault="00000000">
            <w:r>
              <w:t>[Email]</w:t>
            </w:r>
          </w:p>
        </w:tc>
      </w:tr>
      <w:tr w:rsidR="00CD55CC" w14:paraId="4C1A3A6A" w14:textId="77777777" w:rsidTr="005165C9">
        <w:tc>
          <w:tcPr>
            <w:tcW w:w="1728" w:type="dxa"/>
          </w:tcPr>
          <w:p w14:paraId="1A4977CE" w14:textId="77777777" w:rsidR="00CD55CC" w:rsidRDefault="00000000">
            <w:r>
              <w:t>Sr. Test Eng</w:t>
            </w:r>
          </w:p>
        </w:tc>
        <w:tc>
          <w:tcPr>
            <w:tcW w:w="1728" w:type="dxa"/>
          </w:tcPr>
          <w:p w14:paraId="0F85DFAC" w14:textId="77777777" w:rsidR="00CD55CC" w:rsidRDefault="00000000">
            <w:r>
              <w:t>Complex tests, automation</w:t>
            </w:r>
          </w:p>
        </w:tc>
        <w:tc>
          <w:tcPr>
            <w:tcW w:w="1728" w:type="dxa"/>
          </w:tcPr>
          <w:p w14:paraId="1DE2880D" w14:textId="77777777" w:rsidR="00CD55CC" w:rsidRDefault="00000000">
            <w:r>
              <w:t>Scripting</w:t>
            </w:r>
          </w:p>
        </w:tc>
        <w:tc>
          <w:tcPr>
            <w:tcW w:w="1728" w:type="dxa"/>
          </w:tcPr>
          <w:p w14:paraId="168A27E7" w14:textId="77777777" w:rsidR="00CD55CC" w:rsidRDefault="00000000">
            <w:r>
              <w:t>[Name]</w:t>
            </w:r>
          </w:p>
        </w:tc>
        <w:tc>
          <w:tcPr>
            <w:tcW w:w="1728" w:type="dxa"/>
          </w:tcPr>
          <w:p w14:paraId="4D297FD7" w14:textId="77777777" w:rsidR="00CD55CC" w:rsidRDefault="00000000">
            <w:r>
              <w:t>[Email]</w:t>
            </w:r>
          </w:p>
        </w:tc>
      </w:tr>
      <w:tr w:rsidR="00CD55CC" w14:paraId="580B9F3A" w14:textId="77777777" w:rsidTr="005165C9">
        <w:tc>
          <w:tcPr>
            <w:tcW w:w="1728" w:type="dxa"/>
          </w:tcPr>
          <w:p w14:paraId="253FD026" w14:textId="77777777" w:rsidR="00CD55CC" w:rsidRDefault="00000000">
            <w:r>
              <w:t>Test Eng</w:t>
            </w:r>
          </w:p>
        </w:tc>
        <w:tc>
          <w:tcPr>
            <w:tcW w:w="1728" w:type="dxa"/>
          </w:tcPr>
          <w:p w14:paraId="1C20FAE7" w14:textId="77777777" w:rsidR="00CD55CC" w:rsidRDefault="00000000">
            <w:r>
              <w:t>Execution, defects</w:t>
            </w:r>
          </w:p>
        </w:tc>
        <w:tc>
          <w:tcPr>
            <w:tcW w:w="1728" w:type="dxa"/>
          </w:tcPr>
          <w:p w14:paraId="38463321" w14:textId="77777777" w:rsidR="00CD55CC" w:rsidRDefault="00000000">
            <w:r>
              <w:t>QA basics</w:t>
            </w:r>
          </w:p>
        </w:tc>
        <w:tc>
          <w:tcPr>
            <w:tcW w:w="1728" w:type="dxa"/>
          </w:tcPr>
          <w:p w14:paraId="78245034" w14:textId="77777777" w:rsidR="00CD55CC" w:rsidRDefault="00000000">
            <w:r>
              <w:t>[Name]</w:t>
            </w:r>
          </w:p>
        </w:tc>
        <w:tc>
          <w:tcPr>
            <w:tcW w:w="1728" w:type="dxa"/>
          </w:tcPr>
          <w:p w14:paraId="2425C537" w14:textId="77777777" w:rsidR="00CD55CC" w:rsidRDefault="00000000">
            <w:r>
              <w:t>[Email]</w:t>
            </w:r>
          </w:p>
        </w:tc>
      </w:tr>
      <w:tr w:rsidR="00CD55CC" w14:paraId="40DB1C7C" w14:textId="77777777" w:rsidTr="005165C9">
        <w:tc>
          <w:tcPr>
            <w:tcW w:w="1728" w:type="dxa"/>
          </w:tcPr>
          <w:p w14:paraId="50E86284" w14:textId="77777777" w:rsidR="00CD55CC" w:rsidRDefault="00000000">
            <w:r>
              <w:t>Automation Eng</w:t>
            </w:r>
          </w:p>
        </w:tc>
        <w:tc>
          <w:tcPr>
            <w:tcW w:w="1728" w:type="dxa"/>
          </w:tcPr>
          <w:p w14:paraId="7E1831C0" w14:textId="77777777" w:rsidR="00CD55CC" w:rsidRDefault="00000000">
            <w:r>
              <w:t>CI/CD integration</w:t>
            </w:r>
          </w:p>
        </w:tc>
        <w:tc>
          <w:tcPr>
            <w:tcW w:w="1728" w:type="dxa"/>
          </w:tcPr>
          <w:p w14:paraId="01397DC0" w14:textId="77777777" w:rsidR="00CD55CC" w:rsidRDefault="00000000">
            <w:r>
              <w:t>Java/Python</w:t>
            </w:r>
          </w:p>
        </w:tc>
        <w:tc>
          <w:tcPr>
            <w:tcW w:w="1728" w:type="dxa"/>
          </w:tcPr>
          <w:p w14:paraId="1599F0EA" w14:textId="77777777" w:rsidR="00CD55CC" w:rsidRDefault="00000000">
            <w:r>
              <w:t>[Name]</w:t>
            </w:r>
          </w:p>
        </w:tc>
        <w:tc>
          <w:tcPr>
            <w:tcW w:w="1728" w:type="dxa"/>
          </w:tcPr>
          <w:p w14:paraId="4DBC0365" w14:textId="77777777" w:rsidR="00CD55CC" w:rsidRDefault="00000000">
            <w:r>
              <w:t>[Email]</w:t>
            </w:r>
          </w:p>
        </w:tc>
      </w:tr>
    </w:tbl>
    <w:p w14:paraId="30E09AAA" w14:textId="77777777" w:rsidR="00CD55CC" w:rsidRDefault="00000000">
      <w:pPr>
        <w:pStyle w:val="Heading1"/>
      </w:pPr>
      <w:r>
        <w:t>8. Test Schedule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534"/>
        <w:gridCol w:w="1440"/>
      </w:tblGrid>
      <w:tr w:rsidR="00CD55CC" w14:paraId="1779E843" w14:textId="77777777" w:rsidTr="00D720F9">
        <w:tc>
          <w:tcPr>
            <w:tcW w:w="1440" w:type="dxa"/>
          </w:tcPr>
          <w:p w14:paraId="339A2887" w14:textId="77777777" w:rsidR="00CD55CC" w:rsidRDefault="00000000">
            <w:r>
              <w:t>Phase</w:t>
            </w:r>
          </w:p>
        </w:tc>
        <w:tc>
          <w:tcPr>
            <w:tcW w:w="1440" w:type="dxa"/>
          </w:tcPr>
          <w:p w14:paraId="3C11826F" w14:textId="77777777" w:rsidR="00CD55CC" w:rsidRDefault="00000000">
            <w:r>
              <w:t>Start</w:t>
            </w:r>
          </w:p>
        </w:tc>
        <w:tc>
          <w:tcPr>
            <w:tcW w:w="1440" w:type="dxa"/>
          </w:tcPr>
          <w:p w14:paraId="06C5A96E" w14:textId="77777777" w:rsidR="00CD55CC" w:rsidRDefault="00000000">
            <w:r>
              <w:t>End</w:t>
            </w:r>
          </w:p>
        </w:tc>
        <w:tc>
          <w:tcPr>
            <w:tcW w:w="1440" w:type="dxa"/>
          </w:tcPr>
          <w:p w14:paraId="680190EA" w14:textId="77777777" w:rsidR="00CD55CC" w:rsidRDefault="00000000">
            <w:r>
              <w:t>Duration</w:t>
            </w:r>
          </w:p>
        </w:tc>
        <w:tc>
          <w:tcPr>
            <w:tcW w:w="1440" w:type="dxa"/>
          </w:tcPr>
          <w:p w14:paraId="1F214471" w14:textId="77777777" w:rsidR="00CD55CC" w:rsidRDefault="00000000">
            <w:r>
              <w:t>Dependencies</w:t>
            </w:r>
          </w:p>
        </w:tc>
        <w:tc>
          <w:tcPr>
            <w:tcW w:w="1440" w:type="dxa"/>
          </w:tcPr>
          <w:p w14:paraId="5A4B57F3" w14:textId="77777777" w:rsidR="00CD55CC" w:rsidRDefault="00000000">
            <w:r>
              <w:t>Resources</w:t>
            </w:r>
          </w:p>
        </w:tc>
      </w:tr>
      <w:tr w:rsidR="00CD55CC" w14:paraId="0542257D" w14:textId="77777777" w:rsidTr="00D720F9">
        <w:tc>
          <w:tcPr>
            <w:tcW w:w="1440" w:type="dxa"/>
          </w:tcPr>
          <w:p w14:paraId="3AD003CB" w14:textId="77777777" w:rsidR="00CD55CC" w:rsidRDefault="00000000">
            <w:r>
              <w:t>Planning</w:t>
            </w:r>
          </w:p>
        </w:tc>
        <w:tc>
          <w:tcPr>
            <w:tcW w:w="1440" w:type="dxa"/>
          </w:tcPr>
          <w:p w14:paraId="592E5817" w14:textId="77777777" w:rsidR="00CD55CC" w:rsidRDefault="00000000">
            <w:r>
              <w:t>[Date]</w:t>
            </w:r>
          </w:p>
        </w:tc>
        <w:tc>
          <w:tcPr>
            <w:tcW w:w="1440" w:type="dxa"/>
          </w:tcPr>
          <w:p w14:paraId="61F63FEC" w14:textId="77777777" w:rsidR="00CD55CC" w:rsidRDefault="00000000">
            <w:r>
              <w:t>[Date]</w:t>
            </w:r>
          </w:p>
        </w:tc>
        <w:tc>
          <w:tcPr>
            <w:tcW w:w="1440" w:type="dxa"/>
          </w:tcPr>
          <w:p w14:paraId="3EFF2B35" w14:textId="77777777" w:rsidR="00CD55CC" w:rsidRDefault="00000000">
            <w:r>
              <w:t>5d</w:t>
            </w:r>
          </w:p>
        </w:tc>
        <w:tc>
          <w:tcPr>
            <w:tcW w:w="1440" w:type="dxa"/>
          </w:tcPr>
          <w:p w14:paraId="5E296E5D" w14:textId="77777777" w:rsidR="00CD55CC" w:rsidRDefault="00000000">
            <w:r>
              <w:t>SRS</w:t>
            </w:r>
          </w:p>
        </w:tc>
        <w:tc>
          <w:tcPr>
            <w:tcW w:w="1440" w:type="dxa"/>
          </w:tcPr>
          <w:p w14:paraId="767BC504" w14:textId="77777777" w:rsidR="00CD55CC" w:rsidRDefault="00000000">
            <w:r>
              <w:t>Test Manager</w:t>
            </w:r>
          </w:p>
        </w:tc>
      </w:tr>
      <w:tr w:rsidR="00CD55CC" w14:paraId="2A7769CE" w14:textId="77777777" w:rsidTr="00D720F9">
        <w:tc>
          <w:tcPr>
            <w:tcW w:w="1440" w:type="dxa"/>
          </w:tcPr>
          <w:p w14:paraId="55A4E9C7" w14:textId="77777777" w:rsidR="00CD55CC" w:rsidRDefault="00000000">
            <w:r>
              <w:t>Design</w:t>
            </w:r>
          </w:p>
        </w:tc>
        <w:tc>
          <w:tcPr>
            <w:tcW w:w="1440" w:type="dxa"/>
          </w:tcPr>
          <w:p w14:paraId="32A94811" w14:textId="77777777" w:rsidR="00CD55CC" w:rsidRDefault="00000000">
            <w:r>
              <w:t>[Date]</w:t>
            </w:r>
          </w:p>
        </w:tc>
        <w:tc>
          <w:tcPr>
            <w:tcW w:w="1440" w:type="dxa"/>
          </w:tcPr>
          <w:p w14:paraId="233E86AD" w14:textId="77777777" w:rsidR="00CD55CC" w:rsidRDefault="00000000">
            <w:r>
              <w:t>[Date]</w:t>
            </w:r>
          </w:p>
        </w:tc>
        <w:tc>
          <w:tcPr>
            <w:tcW w:w="1440" w:type="dxa"/>
          </w:tcPr>
          <w:p w14:paraId="30C14DCD" w14:textId="77777777" w:rsidR="00CD55CC" w:rsidRDefault="00000000">
            <w:r>
              <w:t>10d</w:t>
            </w:r>
          </w:p>
        </w:tc>
        <w:tc>
          <w:tcPr>
            <w:tcW w:w="1440" w:type="dxa"/>
          </w:tcPr>
          <w:p w14:paraId="02D278BC" w14:textId="77777777" w:rsidR="00CD55CC" w:rsidRDefault="00000000">
            <w:r>
              <w:t>Planning</w:t>
            </w:r>
          </w:p>
        </w:tc>
        <w:tc>
          <w:tcPr>
            <w:tcW w:w="1440" w:type="dxa"/>
          </w:tcPr>
          <w:p w14:paraId="5F6E6DCE" w14:textId="77777777" w:rsidR="00CD55CC" w:rsidRDefault="00000000">
            <w:r>
              <w:t>QA Team</w:t>
            </w:r>
          </w:p>
        </w:tc>
      </w:tr>
      <w:tr w:rsidR="00CD55CC" w14:paraId="37083441" w14:textId="77777777" w:rsidTr="00D720F9">
        <w:tc>
          <w:tcPr>
            <w:tcW w:w="1440" w:type="dxa"/>
          </w:tcPr>
          <w:p w14:paraId="4222D8E1" w14:textId="77777777" w:rsidR="00CD55CC" w:rsidRDefault="00000000">
            <w:r>
              <w:t>Execution</w:t>
            </w:r>
          </w:p>
        </w:tc>
        <w:tc>
          <w:tcPr>
            <w:tcW w:w="1440" w:type="dxa"/>
          </w:tcPr>
          <w:p w14:paraId="4DE70FCC" w14:textId="77777777" w:rsidR="00CD55CC" w:rsidRDefault="00000000">
            <w:r>
              <w:t>[Date]</w:t>
            </w:r>
          </w:p>
        </w:tc>
        <w:tc>
          <w:tcPr>
            <w:tcW w:w="1440" w:type="dxa"/>
          </w:tcPr>
          <w:p w14:paraId="3455D9B4" w14:textId="77777777" w:rsidR="00CD55CC" w:rsidRDefault="00000000">
            <w:r>
              <w:t>[Date]</w:t>
            </w:r>
          </w:p>
        </w:tc>
        <w:tc>
          <w:tcPr>
            <w:tcW w:w="1440" w:type="dxa"/>
          </w:tcPr>
          <w:p w14:paraId="5C8DAB00" w14:textId="77777777" w:rsidR="00CD55CC" w:rsidRDefault="00000000">
            <w:r>
              <w:t>25d</w:t>
            </w:r>
          </w:p>
        </w:tc>
        <w:tc>
          <w:tcPr>
            <w:tcW w:w="1440" w:type="dxa"/>
          </w:tcPr>
          <w:p w14:paraId="41E60C52" w14:textId="77777777" w:rsidR="00CD55CC" w:rsidRDefault="00000000">
            <w:r>
              <w:t>Environment</w:t>
            </w:r>
          </w:p>
        </w:tc>
        <w:tc>
          <w:tcPr>
            <w:tcW w:w="1440" w:type="dxa"/>
          </w:tcPr>
          <w:p w14:paraId="31738027" w14:textId="77777777" w:rsidR="00CD55CC" w:rsidRDefault="00000000">
            <w:r>
              <w:t>QA Team</w:t>
            </w:r>
          </w:p>
        </w:tc>
      </w:tr>
      <w:tr w:rsidR="00CD55CC" w14:paraId="0753A190" w14:textId="77777777" w:rsidTr="00D720F9">
        <w:tc>
          <w:tcPr>
            <w:tcW w:w="1440" w:type="dxa"/>
          </w:tcPr>
          <w:p w14:paraId="50C98485" w14:textId="77777777" w:rsidR="00CD55CC" w:rsidRDefault="00000000">
            <w:r>
              <w:t>Closure</w:t>
            </w:r>
          </w:p>
        </w:tc>
        <w:tc>
          <w:tcPr>
            <w:tcW w:w="1440" w:type="dxa"/>
          </w:tcPr>
          <w:p w14:paraId="5DEDB32A" w14:textId="77777777" w:rsidR="00CD55CC" w:rsidRDefault="00000000">
            <w:r>
              <w:t>[Date]</w:t>
            </w:r>
          </w:p>
        </w:tc>
        <w:tc>
          <w:tcPr>
            <w:tcW w:w="1440" w:type="dxa"/>
          </w:tcPr>
          <w:p w14:paraId="02FF2BBA" w14:textId="77777777" w:rsidR="00CD55CC" w:rsidRDefault="00000000">
            <w:r>
              <w:t>[Date]</w:t>
            </w:r>
          </w:p>
        </w:tc>
        <w:tc>
          <w:tcPr>
            <w:tcW w:w="1440" w:type="dxa"/>
          </w:tcPr>
          <w:p w14:paraId="123D2D67" w14:textId="77777777" w:rsidR="00CD55CC" w:rsidRDefault="00000000">
            <w:r>
              <w:t>5d</w:t>
            </w:r>
          </w:p>
        </w:tc>
        <w:tc>
          <w:tcPr>
            <w:tcW w:w="1440" w:type="dxa"/>
          </w:tcPr>
          <w:p w14:paraId="5003900D" w14:textId="77777777" w:rsidR="00CD55CC" w:rsidRDefault="00000000">
            <w:r>
              <w:t>Reports</w:t>
            </w:r>
          </w:p>
        </w:tc>
        <w:tc>
          <w:tcPr>
            <w:tcW w:w="1440" w:type="dxa"/>
          </w:tcPr>
          <w:p w14:paraId="33BA2614" w14:textId="77777777" w:rsidR="00CD55CC" w:rsidRDefault="00000000">
            <w:r>
              <w:t>Test Manager</w:t>
            </w:r>
          </w:p>
        </w:tc>
      </w:tr>
    </w:tbl>
    <w:p w14:paraId="2E69D20D" w14:textId="77777777" w:rsidR="00CD55CC" w:rsidRDefault="00000000">
      <w:pPr>
        <w:pStyle w:val="Heading1"/>
      </w:pPr>
      <w:r>
        <w:t>9. Entry and Exit Criteria</w:t>
      </w:r>
    </w:p>
    <w:p w14:paraId="2CAC142A" w14:textId="77777777" w:rsidR="00CD55CC" w:rsidRDefault="00000000">
      <w:r>
        <w:t>Entry: Approved SRS, stable build.</w:t>
      </w:r>
      <w:r>
        <w:br/>
        <w:t>Exit: All tests executed, no open criticals, coverage met.</w:t>
      </w:r>
      <w:r>
        <w:br/>
        <w:t>Suspension: &gt;30% blocked.</w:t>
      </w:r>
      <w:r>
        <w:br/>
        <w:t>Go/No-Go: Defect trends, stakeholder input.</w:t>
      </w:r>
    </w:p>
    <w:p w14:paraId="608E681F" w14:textId="77777777" w:rsidR="00CD55CC" w:rsidRDefault="00000000">
      <w:pPr>
        <w:pStyle w:val="Heading1"/>
      </w:pPr>
      <w:r>
        <w:lastRenderedPageBreak/>
        <w:t>10. Risk Management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CD55CC" w14:paraId="150ED9C2" w14:textId="77777777" w:rsidTr="00D720F9">
        <w:tc>
          <w:tcPr>
            <w:tcW w:w="1728" w:type="dxa"/>
          </w:tcPr>
          <w:p w14:paraId="523D576F" w14:textId="77777777" w:rsidR="00CD55CC" w:rsidRDefault="00000000">
            <w:r>
              <w:t>ID</w:t>
            </w:r>
          </w:p>
        </w:tc>
        <w:tc>
          <w:tcPr>
            <w:tcW w:w="1728" w:type="dxa"/>
          </w:tcPr>
          <w:p w14:paraId="165025ED" w14:textId="77777777" w:rsidR="00CD55CC" w:rsidRDefault="00000000">
            <w:r>
              <w:t>Category</w:t>
            </w:r>
          </w:p>
        </w:tc>
        <w:tc>
          <w:tcPr>
            <w:tcW w:w="1728" w:type="dxa"/>
          </w:tcPr>
          <w:p w14:paraId="1BCBBE74" w14:textId="77777777" w:rsidR="00CD55CC" w:rsidRDefault="00000000">
            <w:r>
              <w:t>Description</w:t>
            </w:r>
          </w:p>
        </w:tc>
        <w:tc>
          <w:tcPr>
            <w:tcW w:w="1728" w:type="dxa"/>
          </w:tcPr>
          <w:p w14:paraId="72563B4F" w14:textId="77777777" w:rsidR="00CD55CC" w:rsidRDefault="00000000">
            <w:r>
              <w:t>Impact</w:t>
            </w:r>
          </w:p>
        </w:tc>
        <w:tc>
          <w:tcPr>
            <w:tcW w:w="1728" w:type="dxa"/>
          </w:tcPr>
          <w:p w14:paraId="712E375D" w14:textId="77777777" w:rsidR="00CD55CC" w:rsidRDefault="00000000">
            <w:r>
              <w:t>Owner</w:t>
            </w:r>
          </w:p>
        </w:tc>
      </w:tr>
      <w:tr w:rsidR="00CD55CC" w14:paraId="3E682A69" w14:textId="77777777" w:rsidTr="00D720F9">
        <w:tc>
          <w:tcPr>
            <w:tcW w:w="1728" w:type="dxa"/>
          </w:tcPr>
          <w:p w14:paraId="75C49B66" w14:textId="77777777" w:rsidR="00CD55CC" w:rsidRDefault="00000000">
            <w:r>
              <w:t>R1</w:t>
            </w:r>
          </w:p>
        </w:tc>
        <w:tc>
          <w:tcPr>
            <w:tcW w:w="1728" w:type="dxa"/>
          </w:tcPr>
          <w:p w14:paraId="128A938A" w14:textId="77777777" w:rsidR="00CD55CC" w:rsidRDefault="00000000">
            <w:r>
              <w:t>Schedule</w:t>
            </w:r>
          </w:p>
        </w:tc>
        <w:tc>
          <w:tcPr>
            <w:tcW w:w="1728" w:type="dxa"/>
          </w:tcPr>
          <w:p w14:paraId="694AD5CB" w14:textId="77777777" w:rsidR="00CD55CC" w:rsidRDefault="00000000">
            <w:r>
              <w:t>Dev delays</w:t>
            </w:r>
          </w:p>
        </w:tc>
        <w:tc>
          <w:tcPr>
            <w:tcW w:w="1728" w:type="dxa"/>
          </w:tcPr>
          <w:p w14:paraId="76F8C394" w14:textId="77777777" w:rsidR="00CD55CC" w:rsidRDefault="00000000">
            <w:r>
              <w:t>High</w:t>
            </w:r>
          </w:p>
        </w:tc>
        <w:tc>
          <w:tcPr>
            <w:tcW w:w="1728" w:type="dxa"/>
          </w:tcPr>
          <w:p w14:paraId="4074081D" w14:textId="77777777" w:rsidR="00CD55CC" w:rsidRDefault="00000000">
            <w:r>
              <w:t>PM</w:t>
            </w:r>
          </w:p>
        </w:tc>
      </w:tr>
      <w:tr w:rsidR="00CD55CC" w14:paraId="4D31109B" w14:textId="77777777" w:rsidTr="00D720F9">
        <w:tc>
          <w:tcPr>
            <w:tcW w:w="1728" w:type="dxa"/>
          </w:tcPr>
          <w:p w14:paraId="3D2FCADF" w14:textId="77777777" w:rsidR="00CD55CC" w:rsidRDefault="00000000">
            <w:r>
              <w:t>R2</w:t>
            </w:r>
          </w:p>
        </w:tc>
        <w:tc>
          <w:tcPr>
            <w:tcW w:w="1728" w:type="dxa"/>
          </w:tcPr>
          <w:p w14:paraId="6D86A6D9" w14:textId="77777777" w:rsidR="00CD55CC" w:rsidRDefault="00000000">
            <w:r>
              <w:t>Resources</w:t>
            </w:r>
          </w:p>
        </w:tc>
        <w:tc>
          <w:tcPr>
            <w:tcW w:w="1728" w:type="dxa"/>
          </w:tcPr>
          <w:p w14:paraId="61BBCADE" w14:textId="77777777" w:rsidR="00CD55CC" w:rsidRDefault="00000000">
            <w:r>
              <w:t>Tester attrition</w:t>
            </w:r>
          </w:p>
        </w:tc>
        <w:tc>
          <w:tcPr>
            <w:tcW w:w="1728" w:type="dxa"/>
          </w:tcPr>
          <w:p w14:paraId="7C62802F" w14:textId="77777777" w:rsidR="00CD55CC" w:rsidRDefault="00000000">
            <w:r>
              <w:t>High</w:t>
            </w:r>
          </w:p>
        </w:tc>
        <w:tc>
          <w:tcPr>
            <w:tcW w:w="1728" w:type="dxa"/>
          </w:tcPr>
          <w:p w14:paraId="69DC8D99" w14:textId="77777777" w:rsidR="00CD55CC" w:rsidRDefault="00000000">
            <w:r>
              <w:t>HR</w:t>
            </w:r>
          </w:p>
        </w:tc>
      </w:tr>
      <w:tr w:rsidR="00CD55CC" w14:paraId="2ADE445C" w14:textId="77777777" w:rsidTr="00D720F9">
        <w:tc>
          <w:tcPr>
            <w:tcW w:w="1728" w:type="dxa"/>
          </w:tcPr>
          <w:p w14:paraId="6E56E4F8" w14:textId="77777777" w:rsidR="00CD55CC" w:rsidRDefault="00000000">
            <w:r>
              <w:t>R3</w:t>
            </w:r>
          </w:p>
        </w:tc>
        <w:tc>
          <w:tcPr>
            <w:tcW w:w="1728" w:type="dxa"/>
          </w:tcPr>
          <w:p w14:paraId="169AF60F" w14:textId="77777777" w:rsidR="00CD55CC" w:rsidRDefault="00000000">
            <w:r>
              <w:t>Quality</w:t>
            </w:r>
          </w:p>
        </w:tc>
        <w:tc>
          <w:tcPr>
            <w:tcW w:w="1728" w:type="dxa"/>
          </w:tcPr>
          <w:p w14:paraId="51DE4995" w14:textId="77777777" w:rsidR="00CD55CC" w:rsidRDefault="00000000">
            <w:r>
              <w:t>High defect influx</w:t>
            </w:r>
          </w:p>
        </w:tc>
        <w:tc>
          <w:tcPr>
            <w:tcW w:w="1728" w:type="dxa"/>
          </w:tcPr>
          <w:p w14:paraId="57B9B271" w14:textId="77777777" w:rsidR="00CD55CC" w:rsidRDefault="00000000">
            <w:r>
              <w:t>Medium</w:t>
            </w:r>
          </w:p>
        </w:tc>
        <w:tc>
          <w:tcPr>
            <w:tcW w:w="1728" w:type="dxa"/>
          </w:tcPr>
          <w:p w14:paraId="09FF86AD" w14:textId="77777777" w:rsidR="00CD55CC" w:rsidRDefault="00000000">
            <w:r>
              <w:t>QA Lead</w:t>
            </w:r>
          </w:p>
        </w:tc>
      </w:tr>
    </w:tbl>
    <w:p w14:paraId="2BF14907" w14:textId="77777777" w:rsidR="00CD55CC" w:rsidRDefault="00000000">
      <w:pPr>
        <w:pStyle w:val="Heading1"/>
      </w:pPr>
      <w:r>
        <w:t>11. Defect Management</w:t>
      </w:r>
    </w:p>
    <w:p w14:paraId="628B4F95" w14:textId="77777777" w:rsidR="00CD55CC" w:rsidRDefault="00000000">
      <w:r>
        <w:t>Lifecycle: New → Assigned → Fixed → Retest → Closed.</w:t>
      </w:r>
      <w:r>
        <w:br/>
        <w:t>Severity: Blocker, Critical, Major, Minor, Trivial.</w:t>
      </w:r>
      <w:r>
        <w:br/>
        <w:t>Priority: P1, P2, P3.</w:t>
      </w:r>
      <w:r>
        <w:br/>
        <w:t>Tools: JIRA, Bugzilla.</w:t>
      </w:r>
      <w:r>
        <w:br/>
        <w:t>RCA: Fishbone, Pareto.</w:t>
      </w:r>
    </w:p>
    <w:p w14:paraId="1578F042" w14:textId="77777777" w:rsidR="00CD55CC" w:rsidRDefault="00000000">
      <w:pPr>
        <w:pStyle w:val="Heading1"/>
      </w:pPr>
      <w:r>
        <w:t>12. Test Metrics</w:t>
      </w:r>
    </w:p>
    <w:p w14:paraId="5BA5C162" w14:textId="76F645A9" w:rsidR="00CD55CC" w:rsidRDefault="00000000">
      <w:r>
        <w:t xml:space="preserve">Coverage %, Defect Density, Pass Rate, Defect Leakage, </w:t>
      </w:r>
      <w:r w:rsidR="00D720F9">
        <w:t xml:space="preserve">and </w:t>
      </w:r>
      <w:r>
        <w:t>Automation ROI.</w:t>
      </w:r>
    </w:p>
    <w:p w14:paraId="00F8A94B" w14:textId="77777777" w:rsidR="00CD55CC" w:rsidRDefault="00000000">
      <w:pPr>
        <w:pStyle w:val="Heading1"/>
      </w:pPr>
      <w:r>
        <w:t>13. Resources</w:t>
      </w:r>
    </w:p>
    <w:p w14:paraId="5E8349CF" w14:textId="0AC97EBF" w:rsidR="00CD55CC" w:rsidRDefault="00000000">
      <w:r>
        <w:t xml:space="preserve">Human resources, training, budget, </w:t>
      </w:r>
      <w:r w:rsidR="00D720F9">
        <w:t xml:space="preserve">and </w:t>
      </w:r>
      <w:r>
        <w:t>facilities.</w:t>
      </w:r>
    </w:p>
    <w:p w14:paraId="6DB36071" w14:textId="77777777" w:rsidR="00CD55CC" w:rsidRDefault="00000000">
      <w:pPr>
        <w:pStyle w:val="Heading1"/>
      </w:pPr>
      <w:r>
        <w:t>14. Assumptions, Dependencies, Constraints</w:t>
      </w:r>
    </w:p>
    <w:p w14:paraId="1587B6FB" w14:textId="77777777" w:rsidR="00CD55CC" w:rsidRDefault="00000000">
      <w:r>
        <w:t>Assumptions: Stable requirements.</w:t>
      </w:r>
      <w:r>
        <w:br/>
        <w:t>Dependencies: Dev/IT support.</w:t>
      </w:r>
      <w:r>
        <w:br/>
        <w:t>Constraints: Fixed release dates.</w:t>
      </w:r>
      <w:r>
        <w:br/>
        <w:t>Change Control: Formal assessment.</w:t>
      </w:r>
    </w:p>
    <w:p w14:paraId="12836C44" w14:textId="77777777" w:rsidR="00CD55CC" w:rsidRDefault="00000000">
      <w:pPr>
        <w:pStyle w:val="Heading1"/>
      </w:pPr>
      <w:r>
        <w:t>15. Configuration Management</w:t>
      </w:r>
    </w:p>
    <w:p w14:paraId="56DD1F34" w14:textId="77777777" w:rsidR="00CD55CC" w:rsidRDefault="00000000">
      <w:r>
        <w:t>Git for cases/scripts, tagged releases, audits.</w:t>
      </w:r>
    </w:p>
    <w:p w14:paraId="7C02F810" w14:textId="77777777" w:rsidR="00CD55CC" w:rsidRDefault="00000000">
      <w:pPr>
        <w:pStyle w:val="Heading1"/>
      </w:pPr>
      <w:r>
        <w:t>16. Communication Plan</w:t>
      </w:r>
    </w:p>
    <w:p w14:paraId="18F3666A" w14:textId="77777777" w:rsidR="00CD55CC" w:rsidRDefault="00000000">
      <w:r>
        <w:t>Daily stand-ups, weekly status reports, escalation matrix.</w:t>
      </w:r>
    </w:p>
    <w:p w14:paraId="4CACB9DD" w14:textId="77777777" w:rsidR="00CD55CC" w:rsidRDefault="00000000">
      <w:pPr>
        <w:pStyle w:val="Heading1"/>
      </w:pPr>
      <w:r>
        <w:lastRenderedPageBreak/>
        <w:t>17. Appendices</w:t>
      </w:r>
    </w:p>
    <w:p w14:paraId="19632675" w14:textId="77777777" w:rsidR="00CD55CC" w:rsidRDefault="00000000">
      <w:pPr>
        <w:pStyle w:val="Heading1"/>
      </w:pPr>
      <w:r>
        <w:t>17.1 RTM</w:t>
      </w:r>
    </w:p>
    <w:p w14:paraId="0BC721CF" w14:textId="77777777" w:rsidR="00CD55CC" w:rsidRDefault="00000000">
      <w:r>
        <w:t>Req ID | Description | Test Cases | Status</w:t>
      </w:r>
    </w:p>
    <w:p w14:paraId="7168CABA" w14:textId="77777777" w:rsidR="00CD55CC" w:rsidRDefault="00000000">
      <w:pPr>
        <w:pStyle w:val="Heading1"/>
      </w:pPr>
      <w:r>
        <w:t>17.2 Sample Test Case</w:t>
      </w:r>
    </w:p>
    <w:p w14:paraId="5C363B2D" w14:textId="77777777" w:rsidR="00CD55CC" w:rsidRDefault="00000000">
      <w:r>
        <w:t>ID: TC-001 | Title: Login Test | Expected: Redirect to dashboard.</w:t>
      </w:r>
    </w:p>
    <w:p w14:paraId="2789260F" w14:textId="77777777" w:rsidR="00CD55CC" w:rsidRDefault="00000000">
      <w:pPr>
        <w:pStyle w:val="Heading1"/>
      </w:pPr>
      <w:r>
        <w:t>17.3 Sample Test Script</w:t>
      </w:r>
    </w:p>
    <w:p w14:paraId="5385D8D4" w14:textId="77777777" w:rsidR="00CD55CC" w:rsidRDefault="00000000">
      <w:r>
        <w:t>Example: Selenium Python login script.</w:t>
      </w:r>
    </w:p>
    <w:p w14:paraId="50DC0C84" w14:textId="77777777" w:rsidR="00CD55CC" w:rsidRDefault="00000000">
      <w:pPr>
        <w:pStyle w:val="Heading1"/>
      </w:pPr>
      <w:r>
        <w:t>17.4 Risk Register</w:t>
      </w:r>
    </w:p>
    <w:p w14:paraId="24D8F314" w14:textId="77777777" w:rsidR="00CD55CC" w:rsidRDefault="00000000">
      <w:r>
        <w:t>Extended version of Section 10.</w:t>
      </w:r>
    </w:p>
    <w:p w14:paraId="31F218EA" w14:textId="77777777" w:rsidR="00CD55CC" w:rsidRDefault="00000000">
      <w:pPr>
        <w:pStyle w:val="Heading1"/>
      </w:pPr>
      <w:r>
        <w:t>17.5 Glossary</w:t>
      </w:r>
    </w:p>
    <w:p w14:paraId="2FB289E6" w14:textId="77777777" w:rsidR="00CD55CC" w:rsidRDefault="00000000">
      <w:r>
        <w:t>Extended project-specific terms.</w:t>
      </w:r>
    </w:p>
    <w:p w14:paraId="6F60FB91" w14:textId="77777777" w:rsidR="00CD55CC" w:rsidRDefault="00000000">
      <w:pPr>
        <w:pStyle w:val="Heading1"/>
      </w:pPr>
      <w:r>
        <w:t>17.6 Change History</w:t>
      </w:r>
    </w:p>
    <w:p w14:paraId="769FE0A9" w14:textId="77777777" w:rsidR="00CD55CC" w:rsidRDefault="00000000">
      <w:r>
        <w:t>Version | Date | Change | Author | Reviewer</w:t>
      </w:r>
    </w:p>
    <w:p w14:paraId="6E7A9E51" w14:textId="77777777" w:rsidR="00CD55CC" w:rsidRDefault="00000000">
      <w:pPr>
        <w:pStyle w:val="Heading1"/>
      </w:pPr>
      <w:r>
        <w:t>18. Approval and Sign-Off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CD55CC" w14:paraId="298620CD" w14:textId="77777777" w:rsidTr="00D720F9">
        <w:tc>
          <w:tcPr>
            <w:tcW w:w="1728" w:type="dxa"/>
          </w:tcPr>
          <w:p w14:paraId="71186B0E" w14:textId="77777777" w:rsidR="00CD55CC" w:rsidRDefault="00000000">
            <w:r>
              <w:t>Name</w:t>
            </w:r>
          </w:p>
        </w:tc>
        <w:tc>
          <w:tcPr>
            <w:tcW w:w="1728" w:type="dxa"/>
          </w:tcPr>
          <w:p w14:paraId="50CFEC00" w14:textId="77777777" w:rsidR="00CD55CC" w:rsidRDefault="00000000">
            <w:r>
              <w:t>Title</w:t>
            </w:r>
          </w:p>
        </w:tc>
        <w:tc>
          <w:tcPr>
            <w:tcW w:w="1728" w:type="dxa"/>
          </w:tcPr>
          <w:p w14:paraId="539D95D7" w14:textId="77777777" w:rsidR="00CD55CC" w:rsidRDefault="00000000">
            <w:r>
              <w:t>Role</w:t>
            </w:r>
          </w:p>
        </w:tc>
        <w:tc>
          <w:tcPr>
            <w:tcW w:w="1728" w:type="dxa"/>
          </w:tcPr>
          <w:p w14:paraId="5F8A2AC7" w14:textId="77777777" w:rsidR="00CD55CC" w:rsidRDefault="00000000">
            <w:r>
              <w:t>Signature</w:t>
            </w:r>
          </w:p>
        </w:tc>
        <w:tc>
          <w:tcPr>
            <w:tcW w:w="1728" w:type="dxa"/>
          </w:tcPr>
          <w:p w14:paraId="5297EDAE" w14:textId="77777777" w:rsidR="00CD55CC" w:rsidRDefault="00000000">
            <w:r>
              <w:t>Date</w:t>
            </w:r>
          </w:p>
        </w:tc>
      </w:tr>
      <w:tr w:rsidR="00CD55CC" w14:paraId="31CB908C" w14:textId="77777777" w:rsidTr="00D720F9">
        <w:tc>
          <w:tcPr>
            <w:tcW w:w="1728" w:type="dxa"/>
          </w:tcPr>
          <w:p w14:paraId="19A5243A" w14:textId="77777777" w:rsidR="00CD55CC" w:rsidRDefault="00000000">
            <w:r>
              <w:t>[Name]</w:t>
            </w:r>
          </w:p>
        </w:tc>
        <w:tc>
          <w:tcPr>
            <w:tcW w:w="1728" w:type="dxa"/>
          </w:tcPr>
          <w:p w14:paraId="6F6B910C" w14:textId="77777777" w:rsidR="00CD55CC" w:rsidRDefault="00000000">
            <w:r>
              <w:t>PM</w:t>
            </w:r>
          </w:p>
        </w:tc>
        <w:tc>
          <w:tcPr>
            <w:tcW w:w="1728" w:type="dxa"/>
          </w:tcPr>
          <w:p w14:paraId="0CA85A3F" w14:textId="77777777" w:rsidR="00CD55CC" w:rsidRDefault="00000000">
            <w:r>
              <w:t>Project Manager</w:t>
            </w:r>
          </w:p>
        </w:tc>
        <w:tc>
          <w:tcPr>
            <w:tcW w:w="1728" w:type="dxa"/>
          </w:tcPr>
          <w:p w14:paraId="319AD11E" w14:textId="77777777" w:rsidR="00CD55CC" w:rsidRDefault="00CD55CC"/>
        </w:tc>
        <w:tc>
          <w:tcPr>
            <w:tcW w:w="1728" w:type="dxa"/>
          </w:tcPr>
          <w:p w14:paraId="1B554883" w14:textId="77777777" w:rsidR="00CD55CC" w:rsidRDefault="00CD55CC"/>
        </w:tc>
      </w:tr>
      <w:tr w:rsidR="00CD55CC" w14:paraId="65383710" w14:textId="77777777" w:rsidTr="00D720F9">
        <w:tc>
          <w:tcPr>
            <w:tcW w:w="1728" w:type="dxa"/>
          </w:tcPr>
          <w:p w14:paraId="69752538" w14:textId="77777777" w:rsidR="00CD55CC" w:rsidRDefault="00000000">
            <w:r>
              <w:t>[Name]</w:t>
            </w:r>
          </w:p>
        </w:tc>
        <w:tc>
          <w:tcPr>
            <w:tcW w:w="1728" w:type="dxa"/>
          </w:tcPr>
          <w:p w14:paraId="4E21D7CB" w14:textId="77777777" w:rsidR="00CD55CC" w:rsidRDefault="00000000">
            <w:r>
              <w:t>QA Lead</w:t>
            </w:r>
          </w:p>
        </w:tc>
        <w:tc>
          <w:tcPr>
            <w:tcW w:w="1728" w:type="dxa"/>
          </w:tcPr>
          <w:p w14:paraId="036069A8" w14:textId="77777777" w:rsidR="00CD55CC" w:rsidRDefault="00000000">
            <w:r>
              <w:t>Test Manager</w:t>
            </w:r>
          </w:p>
        </w:tc>
        <w:tc>
          <w:tcPr>
            <w:tcW w:w="1728" w:type="dxa"/>
          </w:tcPr>
          <w:p w14:paraId="24C1FC85" w14:textId="77777777" w:rsidR="00CD55CC" w:rsidRDefault="00CD55CC"/>
        </w:tc>
        <w:tc>
          <w:tcPr>
            <w:tcW w:w="1728" w:type="dxa"/>
          </w:tcPr>
          <w:p w14:paraId="41012D6B" w14:textId="77777777" w:rsidR="00CD55CC" w:rsidRDefault="00CD55CC"/>
        </w:tc>
      </w:tr>
      <w:tr w:rsidR="00CD55CC" w14:paraId="7D5C3370" w14:textId="77777777" w:rsidTr="00D720F9">
        <w:tc>
          <w:tcPr>
            <w:tcW w:w="1728" w:type="dxa"/>
          </w:tcPr>
          <w:p w14:paraId="38A54ECF" w14:textId="77777777" w:rsidR="00CD55CC" w:rsidRDefault="00000000">
            <w:r>
              <w:t>[Name]</w:t>
            </w:r>
          </w:p>
        </w:tc>
        <w:tc>
          <w:tcPr>
            <w:tcW w:w="1728" w:type="dxa"/>
          </w:tcPr>
          <w:p w14:paraId="38CD278D" w14:textId="77777777" w:rsidR="00CD55CC" w:rsidRDefault="00000000">
            <w:r>
              <w:t>Dev Manager</w:t>
            </w:r>
          </w:p>
        </w:tc>
        <w:tc>
          <w:tcPr>
            <w:tcW w:w="1728" w:type="dxa"/>
          </w:tcPr>
          <w:p w14:paraId="31732996" w14:textId="77777777" w:rsidR="00CD55CC" w:rsidRDefault="00000000">
            <w:r>
              <w:t>Development</w:t>
            </w:r>
          </w:p>
        </w:tc>
        <w:tc>
          <w:tcPr>
            <w:tcW w:w="1728" w:type="dxa"/>
          </w:tcPr>
          <w:p w14:paraId="2A0F1F68" w14:textId="77777777" w:rsidR="00CD55CC" w:rsidRDefault="00CD55CC"/>
        </w:tc>
        <w:tc>
          <w:tcPr>
            <w:tcW w:w="1728" w:type="dxa"/>
          </w:tcPr>
          <w:p w14:paraId="2134B04D" w14:textId="77777777" w:rsidR="00CD55CC" w:rsidRDefault="00CD55CC"/>
        </w:tc>
      </w:tr>
      <w:tr w:rsidR="00CD55CC" w14:paraId="6FCA7759" w14:textId="77777777" w:rsidTr="00D720F9">
        <w:tc>
          <w:tcPr>
            <w:tcW w:w="1728" w:type="dxa"/>
          </w:tcPr>
          <w:p w14:paraId="552E5C1A" w14:textId="77777777" w:rsidR="00CD55CC" w:rsidRDefault="00000000">
            <w:r>
              <w:t>[Name]</w:t>
            </w:r>
          </w:p>
        </w:tc>
        <w:tc>
          <w:tcPr>
            <w:tcW w:w="1728" w:type="dxa"/>
          </w:tcPr>
          <w:p w14:paraId="6E903A91" w14:textId="77777777" w:rsidR="00CD55CC" w:rsidRDefault="00000000">
            <w:r>
              <w:t>Stakeholder</w:t>
            </w:r>
          </w:p>
        </w:tc>
        <w:tc>
          <w:tcPr>
            <w:tcW w:w="1728" w:type="dxa"/>
          </w:tcPr>
          <w:p w14:paraId="2E23C6CF" w14:textId="77777777" w:rsidR="00CD55CC" w:rsidRDefault="00000000">
            <w:r>
              <w:t>Client</w:t>
            </w:r>
          </w:p>
        </w:tc>
        <w:tc>
          <w:tcPr>
            <w:tcW w:w="1728" w:type="dxa"/>
          </w:tcPr>
          <w:p w14:paraId="2D8ED009" w14:textId="77777777" w:rsidR="00CD55CC" w:rsidRDefault="00CD55CC"/>
        </w:tc>
        <w:tc>
          <w:tcPr>
            <w:tcW w:w="1728" w:type="dxa"/>
          </w:tcPr>
          <w:p w14:paraId="5ACFC521" w14:textId="77777777" w:rsidR="00CD55CC" w:rsidRDefault="00CD55CC"/>
        </w:tc>
      </w:tr>
    </w:tbl>
    <w:p w14:paraId="6F253F9F" w14:textId="77777777" w:rsidR="007F17F5" w:rsidRDefault="007F17F5"/>
    <w:sectPr w:rsidR="007F17F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87392276">
    <w:abstractNumId w:val="8"/>
  </w:num>
  <w:num w:numId="2" w16cid:durableId="141623552">
    <w:abstractNumId w:val="6"/>
  </w:num>
  <w:num w:numId="3" w16cid:durableId="1286766287">
    <w:abstractNumId w:val="5"/>
  </w:num>
  <w:num w:numId="4" w16cid:durableId="214897885">
    <w:abstractNumId w:val="4"/>
  </w:num>
  <w:num w:numId="5" w16cid:durableId="842554214">
    <w:abstractNumId w:val="7"/>
  </w:num>
  <w:num w:numId="6" w16cid:durableId="386952402">
    <w:abstractNumId w:val="3"/>
  </w:num>
  <w:num w:numId="7" w16cid:durableId="213279265">
    <w:abstractNumId w:val="2"/>
  </w:num>
  <w:num w:numId="8" w16cid:durableId="134759566">
    <w:abstractNumId w:val="1"/>
  </w:num>
  <w:num w:numId="9" w16cid:durableId="2063365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165C9"/>
    <w:rsid w:val="007F17F5"/>
    <w:rsid w:val="00AA1D8D"/>
    <w:rsid w:val="00B47730"/>
    <w:rsid w:val="00BE2B87"/>
    <w:rsid w:val="00CB0664"/>
    <w:rsid w:val="00CD55CC"/>
    <w:rsid w:val="00D720F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14372EA8-99DF-4C72-8555-193C9E6A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687</Words>
  <Characters>4527</Characters>
  <Application>Microsoft Office Word</Application>
  <DocSecurity>0</DocSecurity>
  <Lines>238</Lines>
  <Paragraphs>208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Naveed Chughtai</cp:lastModifiedBy>
  <cp:revision>3</cp:revision>
  <dcterms:created xsi:type="dcterms:W3CDTF">2013-12-23T23:15:00Z</dcterms:created>
  <dcterms:modified xsi:type="dcterms:W3CDTF">2025-08-27T08:56:00Z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de8a24a5-a37b-4f07-9dbe-ba921fc2f84c</vt:lpwstr>
  </property>
</Properties>
</file>